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</w:t>
      </w:r>
      <w:r w:rsidR="003F6AB7">
        <w:rPr>
          <w:b/>
          <w:color w:val="215868"/>
          <w:sz w:val="36"/>
          <w:szCs w:val="36"/>
        </w:rPr>
        <w:t>e</w:t>
      </w:r>
    </w:p>
    <w:p w:rsidR="00C123B1" w:rsidRPr="00C123B1" w:rsidRDefault="00C123B1" w:rsidP="00C123B1">
      <w:pPr>
        <w:rPr>
          <w:lang w:eastAsia="pl-PL"/>
        </w:rPr>
      </w:pPr>
    </w:p>
    <w:p w:rsidR="00911D3A" w:rsidRPr="00911D3A" w:rsidRDefault="00FE23C4" w:rsidP="00911D3A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 xml:space="preserve">Policz sumę </w:t>
      </w:r>
      <w:r w:rsidR="00A5071E">
        <w:rPr>
          <w:noProof/>
          <w:color w:val="215868"/>
          <w:sz w:val="32"/>
          <w:szCs w:val="28"/>
        </w:rPr>
        <w:t>wierzchołków w wielokątach</w:t>
      </w:r>
      <w:r w:rsidR="00911D3A">
        <w:rPr>
          <w:noProof/>
          <w:color w:val="215868"/>
          <w:sz w:val="32"/>
          <w:szCs w:val="28"/>
        </w:rPr>
        <w:t xml:space="preserve"> </w:t>
      </w:r>
      <w:r w:rsidR="00272A30">
        <w:rPr>
          <w:noProof/>
          <w:color w:val="215868"/>
          <w:sz w:val="32"/>
          <w:szCs w:val="28"/>
        </w:rPr>
        <w:br/>
      </w:r>
      <w:r w:rsidR="00911D3A" w:rsidRPr="00272A30">
        <w:rPr>
          <w:i/>
          <w:noProof/>
          <w:color w:val="215868"/>
          <w:sz w:val="28"/>
          <w:szCs w:val="28"/>
        </w:rPr>
        <w:t>(</w:t>
      </w:r>
      <w:r w:rsidR="003F6AB7" w:rsidRPr="00272A30">
        <w:rPr>
          <w:i/>
          <w:noProof/>
          <w:color w:val="215868"/>
          <w:sz w:val="28"/>
          <w:szCs w:val="28"/>
        </w:rPr>
        <w:t>zapisz w postaci sumy wyrażenia</w:t>
      </w:r>
      <w:r w:rsidR="00272A30" w:rsidRPr="00272A30">
        <w:rPr>
          <w:i/>
          <w:noProof/>
          <w:color w:val="215868"/>
          <w:sz w:val="28"/>
          <w:szCs w:val="28"/>
        </w:rPr>
        <w:t>, w uproszczonej postaci</w:t>
      </w:r>
      <w:r w:rsidR="00911D3A" w:rsidRPr="00272A30">
        <w:rPr>
          <w:i/>
          <w:noProof/>
          <w:color w:val="215868"/>
          <w:sz w:val="28"/>
          <w:szCs w:val="28"/>
        </w:rPr>
        <w:t>)</w:t>
      </w:r>
      <w:r w:rsidR="003F6AB7" w:rsidRPr="00272A30">
        <w:rPr>
          <w:i/>
          <w:noProof/>
          <w:color w:val="215868"/>
          <w:sz w:val="28"/>
          <w:szCs w:val="28"/>
        </w:rPr>
        <w:t>.</w:t>
      </w:r>
    </w:p>
    <w:p w:rsidR="00911D3A" w:rsidRPr="00911D3A" w:rsidRDefault="00911D3A" w:rsidP="00911D3A">
      <w:pPr>
        <w:rPr>
          <w:lang w:eastAsia="pl-PL"/>
        </w:rPr>
      </w:pPr>
    </w:p>
    <w:p w:rsidR="003F6AB7" w:rsidRPr="00272A30" w:rsidRDefault="00A5071E" w:rsidP="00911D3A">
      <w:pPr>
        <w:rPr>
          <w:lang w:eastAsia="pl-PL"/>
        </w:rPr>
      </w:pPr>
      <w:bookmarkStart w:id="0" w:name="_GoBack"/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C81359" wp14:editId="7C9B0E7A">
                <wp:simplePos x="0" y="0"/>
                <wp:positionH relativeFrom="column">
                  <wp:posOffset>3356610</wp:posOffset>
                </wp:positionH>
                <wp:positionV relativeFrom="paragraph">
                  <wp:posOffset>20955</wp:posOffset>
                </wp:positionV>
                <wp:extent cx="1704975" cy="1181100"/>
                <wp:effectExtent l="57150" t="19050" r="85725" b="95250"/>
                <wp:wrapNone/>
                <wp:docPr id="3" name="Trójkąt równoramienn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18110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ójkąt równoramienny 3" o:spid="_x0000_s1026" type="#_x0000_t5" style="position:absolute;margin-left:264.3pt;margin-top:1.65pt;width:134.25pt;height:9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bookmarkEnd w:id="0"/>
    </w:p>
    <w:p w:rsidR="003F6AB7" w:rsidRPr="00272A30" w:rsidRDefault="00A5071E" w:rsidP="00911D3A">
      <w:pPr>
        <w:rPr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240030</wp:posOffset>
                </wp:positionV>
                <wp:extent cx="1419225" cy="1419225"/>
                <wp:effectExtent l="57150" t="19050" r="85725" b="1047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4192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" o:spid="_x0000_s1026" style="position:absolute;margin-left:55.05pt;margin-top:18.9pt;width:111.75pt;height:111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" fillcolor="#215a69 [1640]" strokecolor="#40a7c2 [3048]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</w:p>
    <w:p w:rsidR="00911D3A" w:rsidRPr="00272A30" w:rsidRDefault="00A5071E" w:rsidP="00911D3A">
      <w:pPr>
        <w:rPr>
          <w:lang w:eastAsia="pl-PL"/>
        </w:rPr>
      </w:pPr>
      <w:r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2985135</wp:posOffset>
                </wp:positionH>
                <wp:positionV relativeFrom="paragraph">
                  <wp:posOffset>4831080</wp:posOffset>
                </wp:positionV>
                <wp:extent cx="1876425" cy="1085850"/>
                <wp:effectExtent l="57150" t="19050" r="85725" b="952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6" o:spid="_x0000_s1026" style="position:absolute;margin-left:235.05pt;margin-top:380.4pt;width:147.75pt;height:85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" fillcolor="#413253 [1639]" strokecolor="#795d9b [3047]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3221355</wp:posOffset>
                </wp:positionV>
                <wp:extent cx="1533525" cy="1460500"/>
                <wp:effectExtent l="57150" t="19050" r="85725" b="101600"/>
                <wp:wrapNone/>
                <wp:docPr id="5" name="Pięciokąt foremn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460500"/>
                        </a:xfrm>
                        <a:prstGeom prst="pentago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ięciokąt foremny 5" o:spid="_x0000_s1026" type="#_x0000_t56" style="position:absolute;margin-left:46.05pt;margin-top:253.65pt;width:120.75pt;height:1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3566159</wp:posOffset>
                </wp:positionH>
                <wp:positionV relativeFrom="paragraph">
                  <wp:posOffset>2087880</wp:posOffset>
                </wp:positionV>
                <wp:extent cx="1620157" cy="1085850"/>
                <wp:effectExtent l="38100" t="19050" r="75565" b="95250"/>
                <wp:wrapNone/>
                <wp:docPr id="4" name="Schemat blokowy: da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157" cy="108585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Schemat blokowy: dane 4" o:spid="_x0000_s1026" type="#_x0000_t111" style="position:absolute;margin-left:280.8pt;margin-top:164.4pt;width:127.55pt;height:8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272A30"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400C08" wp14:editId="061A9422">
                <wp:simplePos x="0" y="0"/>
                <wp:positionH relativeFrom="column">
                  <wp:posOffset>2861310</wp:posOffset>
                </wp:positionH>
                <wp:positionV relativeFrom="paragraph">
                  <wp:posOffset>807720</wp:posOffset>
                </wp:positionV>
                <wp:extent cx="2609850" cy="619125"/>
                <wp:effectExtent l="0" t="0" r="628650" b="238125"/>
                <wp:wrapNone/>
                <wp:docPr id="16" name="Objaśnienie liniowe 2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609850" cy="6191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1833"/>
                            <a:gd name="adj6" fmla="val -22944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0D08" w:rsidRPr="00DF0D08" w:rsidRDefault="00A5071E" w:rsidP="00DF0D08">
                            <w:pPr>
                              <w:jc w:val="center"/>
                              <w:rPr>
                                <w:rFonts w:ascii="Times New Roman" w:hAnsi="Times New Roman"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40"/>
                              </w:rPr>
                              <w:t>t trójkątów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Objaśnienie liniowe 2 16" o:spid="_x0000_s1026" type="#_x0000_t48" style="position:absolute;margin-left:225.3pt;margin-top:63.6pt;width:205.5pt;height:48.7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" adj="-4956,28476" fillcolor="#9bbb59 [3206]" strokecolor="#4e6128 [1606]" strokeweight="2pt">
                <v:textbox>
                  <w:txbxContent>
                    <w:p w:rsidR="00DF0D08" w:rsidRPr="00DF0D08" w:rsidRDefault="00A5071E" w:rsidP="00DF0D08">
                      <w:pPr>
                        <w:jc w:val="center"/>
                        <w:rPr>
                          <w:rFonts w:ascii="Times New Roman" w:hAnsi="Times New Roman"/>
                          <w:sz w:val="40"/>
                        </w:rPr>
                      </w:pPr>
                      <w:r>
                        <w:rPr>
                          <w:rFonts w:ascii="Times New Roman" w:hAnsi="Times New Roman"/>
                          <w:sz w:val="40"/>
                        </w:rPr>
                        <w:t>t trójkątów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72A30"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D770B9" wp14:editId="2D0C52DB">
                <wp:simplePos x="0" y="0"/>
                <wp:positionH relativeFrom="column">
                  <wp:posOffset>3356610</wp:posOffset>
                </wp:positionH>
                <wp:positionV relativeFrom="paragraph">
                  <wp:posOffset>3312795</wp:posOffset>
                </wp:positionV>
                <wp:extent cx="2038350" cy="609600"/>
                <wp:effectExtent l="0" t="0" r="628650" b="266700"/>
                <wp:wrapNone/>
                <wp:docPr id="10" name="Objaśnienie liniow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038350" cy="6096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9552"/>
                            <a:gd name="adj6" fmla="val -29844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1D3A" w:rsidRPr="00DF0D08" w:rsidRDefault="00A5071E" w:rsidP="00911D3A">
                            <w:pPr>
                              <w:jc w:val="center"/>
                              <w:rPr>
                                <w:rFonts w:ascii="Times New Roman" w:hAnsi="Times New Roman"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40"/>
                              </w:rPr>
                              <w:t>r rombów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jaśnienie liniowe 2 10" o:spid="_x0000_s1027" type="#_x0000_t48" style="position:absolute;margin-left:264.3pt;margin-top:260.85pt;width:160.5pt;height:48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" adj="-6446,30143" fillcolor="#9bbb59 [3206]" strokecolor="#4e6128 [1606]" strokeweight="2pt">
                <v:textbox>
                  <w:txbxContent>
                    <w:p w:rsidR="00911D3A" w:rsidRPr="00DF0D08" w:rsidRDefault="00A5071E" w:rsidP="00911D3A">
                      <w:pPr>
                        <w:jc w:val="center"/>
                        <w:rPr>
                          <w:rFonts w:ascii="Times New Roman" w:hAnsi="Times New Roman"/>
                          <w:sz w:val="40"/>
                        </w:rPr>
                      </w:pPr>
                      <w:r>
                        <w:rPr>
                          <w:rFonts w:ascii="Times New Roman" w:hAnsi="Times New Roman"/>
                          <w:sz w:val="40"/>
                        </w:rPr>
                        <w:t>r rombów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72A30"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96059E" wp14:editId="5462625A">
                <wp:simplePos x="0" y="0"/>
                <wp:positionH relativeFrom="column">
                  <wp:posOffset>2851785</wp:posOffset>
                </wp:positionH>
                <wp:positionV relativeFrom="paragraph">
                  <wp:posOffset>6092825</wp:posOffset>
                </wp:positionV>
                <wp:extent cx="2133600" cy="657225"/>
                <wp:effectExtent l="685800" t="0" r="19050" b="276225"/>
                <wp:wrapNone/>
                <wp:docPr id="13" name="Objaśnienie liniow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6572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5688"/>
                            <a:gd name="adj6" fmla="val -31488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0D08" w:rsidRPr="00DF0D08" w:rsidRDefault="00A5071E" w:rsidP="00DF0D08">
                            <w:pPr>
                              <w:jc w:val="center"/>
                              <w:rPr>
                                <w:rFonts w:ascii="Times New Roman" w:hAnsi="Times New Roman"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40"/>
                              </w:rPr>
                              <w:t>p prostokątów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jaśnienie liniowe 2 13" o:spid="_x0000_s1028" type="#_x0000_t48" style="position:absolute;margin-left:224.55pt;margin-top:479.75pt;width:168pt;height:5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" adj="-6801,29309" fillcolor="#9bbb59 [3206]" strokecolor="#4e6128 [1606]" strokeweight="2pt">
                <v:textbox>
                  <w:txbxContent>
                    <w:p w:rsidR="00DF0D08" w:rsidRPr="00DF0D08" w:rsidRDefault="00A5071E" w:rsidP="00DF0D08">
                      <w:pPr>
                        <w:jc w:val="center"/>
                        <w:rPr>
                          <w:rFonts w:ascii="Times New Roman" w:hAnsi="Times New Roman"/>
                          <w:sz w:val="40"/>
                        </w:rPr>
                      </w:pPr>
                      <w:r>
                        <w:rPr>
                          <w:rFonts w:ascii="Times New Roman" w:hAnsi="Times New Roman"/>
                          <w:sz w:val="40"/>
                        </w:rPr>
                        <w:t>p prostokątów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637734"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97B9D8" wp14:editId="2CC18B21">
                <wp:simplePos x="0" y="0"/>
                <wp:positionH relativeFrom="column">
                  <wp:posOffset>222885</wp:posOffset>
                </wp:positionH>
                <wp:positionV relativeFrom="paragraph">
                  <wp:posOffset>4832985</wp:posOffset>
                </wp:positionV>
                <wp:extent cx="2190750" cy="581025"/>
                <wp:effectExtent l="781050" t="0" r="19050" b="257175"/>
                <wp:wrapNone/>
                <wp:docPr id="9" name="Objaśnienie liniowe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5810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8729"/>
                            <a:gd name="adj6" fmla="val -34932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1D3A" w:rsidRPr="00DF0D08" w:rsidRDefault="00A5071E" w:rsidP="00911D3A">
                            <w:pPr>
                              <w:jc w:val="center"/>
                              <w:rPr>
                                <w:rFonts w:ascii="Times New Roman" w:hAnsi="Times New Roman"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40"/>
                              </w:rPr>
                              <w:t>p pięciokątów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jaśnienie liniowe 2 9" o:spid="_x0000_s1029" type="#_x0000_t48" style="position:absolute;margin-left:17.55pt;margin-top:380.55pt;width:172.5pt;height:4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" adj="-7545,29965" fillcolor="#9bbb59 [3206]" strokecolor="#4e6128 [1606]" strokeweight="2pt">
                <v:textbox>
                  <w:txbxContent>
                    <w:p w:rsidR="00911D3A" w:rsidRPr="00DF0D08" w:rsidRDefault="00A5071E" w:rsidP="00911D3A">
                      <w:pPr>
                        <w:jc w:val="center"/>
                        <w:rPr>
                          <w:rFonts w:ascii="Times New Roman" w:hAnsi="Times New Roman"/>
                          <w:sz w:val="40"/>
                        </w:rPr>
                      </w:pPr>
                      <w:r>
                        <w:rPr>
                          <w:rFonts w:ascii="Times New Roman" w:hAnsi="Times New Roman"/>
                          <w:sz w:val="40"/>
                        </w:rPr>
                        <w:t>p pięciokątów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F6AB7"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034DE7" wp14:editId="51D05362">
                <wp:simplePos x="0" y="0"/>
                <wp:positionH relativeFrom="column">
                  <wp:posOffset>222885</wp:posOffset>
                </wp:positionH>
                <wp:positionV relativeFrom="paragraph">
                  <wp:posOffset>1655445</wp:posOffset>
                </wp:positionV>
                <wp:extent cx="2390775" cy="638175"/>
                <wp:effectExtent l="933450" t="0" r="28575" b="390525"/>
                <wp:wrapNone/>
                <wp:docPr id="8" name="Objaśnienie liniowe 2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63817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54291"/>
                            <a:gd name="adj6" fmla="val -38699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1D3A" w:rsidRPr="00DF0D08" w:rsidRDefault="00A5071E" w:rsidP="00911D3A">
                            <w:pPr>
                              <w:jc w:val="center"/>
                              <w:rPr>
                                <w:rFonts w:ascii="Times New Roman" w:hAnsi="Times New Roman"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40"/>
                              </w:rPr>
                              <w:t>k kwadratów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jaśnienie liniowe 2 8" o:spid="_x0000_s1030" type="#_x0000_t48" style="position:absolute;margin-left:17.55pt;margin-top:130.35pt;width:188.25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" adj="-8359,33327" fillcolor="#9bbb59 [3206]" strokecolor="#4e6128 [1606]" strokeweight="2pt">
                <v:textbox>
                  <w:txbxContent>
                    <w:p w:rsidR="00911D3A" w:rsidRPr="00DF0D08" w:rsidRDefault="00A5071E" w:rsidP="00911D3A">
                      <w:pPr>
                        <w:jc w:val="center"/>
                        <w:rPr>
                          <w:rFonts w:ascii="Times New Roman" w:hAnsi="Times New Roman"/>
                          <w:sz w:val="40"/>
                        </w:rPr>
                      </w:pPr>
                      <w:r>
                        <w:rPr>
                          <w:rFonts w:ascii="Times New Roman" w:hAnsi="Times New Roman"/>
                          <w:sz w:val="40"/>
                        </w:rPr>
                        <w:t>k kwadratów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sectPr w:rsidR="00911D3A" w:rsidRPr="00272A30" w:rsidSect="001400E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FCC" w:rsidRDefault="00052FCC">
      <w:pPr>
        <w:spacing w:after="0" w:line="240" w:lineRule="auto"/>
      </w:pPr>
      <w:r>
        <w:separator/>
      </w:r>
    </w:p>
  </w:endnote>
  <w:endnote w:type="continuationSeparator" w:id="0">
    <w:p w:rsidR="00052FCC" w:rsidRDefault="0005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81F7219" wp14:editId="7969056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652" w:rsidRDefault="00A4365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EDFCC22" wp14:editId="1AA71A55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FCC" w:rsidRDefault="00052FCC">
      <w:pPr>
        <w:spacing w:after="0" w:line="240" w:lineRule="auto"/>
      </w:pPr>
      <w:r>
        <w:separator/>
      </w:r>
    </w:p>
  </w:footnote>
  <w:footnote w:type="continuationSeparator" w:id="0">
    <w:p w:rsidR="00052FCC" w:rsidRDefault="0005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C75536" wp14:editId="491CB5AF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FE23C4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Wyłączanie wspólnego czynnika przed nawias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31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FE23C4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Wyłączanie wspólnego czynnika przed nawias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D72D5D6" wp14:editId="698255B8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DFE0C6" wp14:editId="3BBED270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29BE99B" wp14:editId="525DADC2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11"/>
  </w:num>
  <w:num w:numId="8">
    <w:abstractNumId w:val="10"/>
  </w:num>
  <w:num w:numId="9">
    <w:abstractNumId w:val="8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2FCC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F6AB7"/>
    <w:rsid w:val="0043523E"/>
    <w:rsid w:val="00440514"/>
    <w:rsid w:val="00445235"/>
    <w:rsid w:val="00456B46"/>
    <w:rsid w:val="00483427"/>
    <w:rsid w:val="0048674D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5071E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2477"/>
    <w:rsid w:val="00D3383F"/>
    <w:rsid w:val="00D36C0A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7C691-94FC-4383-B39E-FB85DC5B0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9</TotalTime>
  <Pages>1</Pages>
  <Words>17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3</cp:revision>
  <cp:lastPrinted>2013-08-21T08:31:00Z</cp:lastPrinted>
  <dcterms:created xsi:type="dcterms:W3CDTF">2013-08-28T07:13:00Z</dcterms:created>
  <dcterms:modified xsi:type="dcterms:W3CDTF">2013-08-28T07:21:00Z</dcterms:modified>
</cp:coreProperties>
</file>